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A6438" w14:textId="77777777" w:rsidR="00E151AE" w:rsidRPr="00B74588" w:rsidRDefault="00E151AE" w:rsidP="00B74588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B74588">
        <w:rPr>
          <w:rFonts w:ascii="Verdana" w:hAnsi="Verdana"/>
          <w:i w:val="0"/>
          <w:iCs w:val="0"/>
          <w:color w:val="000000"/>
          <w:sz w:val="32"/>
          <w:lang w:val="ru-RU"/>
        </w:rPr>
        <w:t>Дом на песке</w:t>
      </w:r>
      <w:r w:rsidRPr="006D5F96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74535D5B" w14:textId="4C5FE81F" w:rsidR="00E151AE" w:rsidRPr="00B74588" w:rsidRDefault="0043238C" w:rsidP="00B74588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6D5F96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61FA359D" w14:textId="77777777" w:rsidR="0043238C" w:rsidRPr="00B74588" w:rsidRDefault="0043238C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8DD02F" w14:textId="4B74FC2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смотрел из окна вагона на Париж. Дома, автобусы, трамваи, фабрики... Неужели он больше никогда не увидит всего этого? Неужели он уже не вернется сюда? Он сжал руки. Нет, я должен жить. Я не хочу умереть.</w:t>
      </w:r>
    </w:p>
    <w:p w14:paraId="3D316D6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В окнах замелькали зеленые луга и деревья. Он устало закрыл глаза.</w:t>
      </w:r>
    </w:p>
    <w:p w14:paraId="2C3FA61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Да. Он не может умереть. Ведь если он умрет, его зароют на французском кладбище, во французскую землю. А он должен лежать в Петербурге, в Александро-Невской лавре, рядом с отцом и братом. Ведь это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последнее, что у него осталось.</w:t>
      </w:r>
    </w:p>
    <w:p w14:paraId="20D4BD9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давно решил так. Может быть, это сознание и хранило его до сих пор.</w:t>
      </w:r>
    </w:p>
    <w:p w14:paraId="1C7A2AE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...И все-таки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воды Сены текли так успокоительно, что было трудно не броситься с моста, в магазинах продавались револьверы, а в аптеках можно достать веронал...</w:t>
      </w:r>
      <w:r w:rsidRPr="00B74588">
        <w:rPr>
          <w:rFonts w:ascii="Verdana" w:hAnsi="Verdana"/>
          <w:color w:val="000000"/>
          <w:sz w:val="20"/>
          <w:vertAlign w:val="superscript"/>
        </w:rPr>
        <w:footnoteReference w:id="2"/>
      </w:r>
    </w:p>
    <w:p w14:paraId="15CC28E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должен жить! Поэтому он и едет сейчас в Бретань. Там не то, что в Париже, там, он уверен, будет легче. Лишневский открыл глаза и закурил.</w:t>
      </w:r>
    </w:p>
    <w:p w14:paraId="544AB32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В сущности, самое страшное уже прошло. Теперь надо только не распускаться.</w:t>
      </w:r>
    </w:p>
    <w:p w14:paraId="50C7118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поселился в пансионе Бо-Сежур, чистом белом доме под красной крышей, с аккуратным садом и тенистой площадкой.</w:t>
      </w:r>
    </w:p>
    <w:p w14:paraId="7FF8D47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Пансион был ветхозаветный.</w:t>
      </w:r>
    </w:p>
    <w:p w14:paraId="07FACFD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Обедали вместе за длинным столом. Уже за жарким соседка Лишневского спрашивала его:</w:t>
      </w:r>
    </w:p>
    <w:p w14:paraId="3C03339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 в теннис вы играете? Ах, как хорошо. У нас не хватает партнера. Как? И плаваете? Ивонна, Маргарита, слушайте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вот кто нас научит плавать.</w:t>
      </w:r>
    </w:p>
    <w:p w14:paraId="61DFA15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Его новые знакомые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две сестры и их подруга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были жизнерадостные и милые.</w:t>
      </w:r>
    </w:p>
    <w:p w14:paraId="5B3E67B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поводил с ними все время, играл в теннис, купался и гулял.</w:t>
      </w:r>
    </w:p>
    <w:p w14:paraId="041EC0A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Через несколько дней отношения уже выяснились. Одна из сестер стала смотреть на него слишком пристально и неизвестно отчего краснеть. Ее звали Ивонна, ей было семнадцать лет.</w:t>
      </w:r>
    </w:p>
    <w:p w14:paraId="2AD0F42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Они вчетвером возвращались с прогулки.</w:t>
      </w:r>
    </w:p>
    <w:p w14:paraId="2D34165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Который час?</w:t>
      </w:r>
    </w:p>
    <w:p w14:paraId="424A306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посмотрел на часы.</w:t>
      </w:r>
    </w:p>
    <w:p w14:paraId="33305BC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Десять.</w:t>
      </w:r>
    </w:p>
    <w:p w14:paraId="613DB22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Господи, как поздно. Пойдем дорогой мимо кладбища. Она короче.</w:t>
      </w:r>
    </w:p>
    <w:p w14:paraId="16E7E88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Слышите, соловей.</w:t>
      </w:r>
    </w:p>
    <w:p w14:paraId="59D0F1B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Какой это соловей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это лягушка. Здесь нет соловьев.</w:t>
      </w:r>
    </w:p>
    <w:p w14:paraId="3FD4DAE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Был теплый, темный, сырой вечер. Серп нового месяца блестел на правой стороне неба. За поворотом среди полей показались чугунные кресты и могильные холмы. Кладбище большое и бедное, огороженное только колючей проволокой.</w:t>
      </w:r>
    </w:p>
    <w:p w14:paraId="63DFCF2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боюсь,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сказала Ивонна.</w:t>
      </w:r>
    </w:p>
    <w:p w14:paraId="1C1BCEB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взял ее за руку.</w:t>
      </w:r>
    </w:p>
    <w:p w14:paraId="71D5DC0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 надо бояться. Ведь я с вами.</w:t>
      </w:r>
    </w:p>
    <w:p w14:paraId="3466F66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Сзади раздался смех, и два светлых платья, шурша, пробежали мимо них.</w:t>
      </w:r>
    </w:p>
    <w:p w14:paraId="6D086D1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Ах, страшно,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крикнула Ивонна и, вырвав руку, бросилась в сторону.</w:t>
      </w:r>
    </w:p>
    <w:p w14:paraId="774D0B3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нагнал ее. Она стояла у изгороди кладбища и тихо смеялась, выжидательно глядя на него.</w:t>
      </w:r>
    </w:p>
    <w:p w14:paraId="61B4993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поцеловал ее в щеку.</w:t>
      </w:r>
    </w:p>
    <w:p w14:paraId="6865E70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Осторожно, не наткнитесь на проволоку,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сказала она, все еще смеясь.</w:t>
      </w:r>
    </w:p>
    <w:p w14:paraId="285C1B6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неловко обнял ее. Она прижалась к нему.</w:t>
      </w:r>
    </w:p>
    <w:p w14:paraId="7093486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Вам больше не страшно, Ивонна?</w:t>
      </w:r>
    </w:p>
    <w:p w14:paraId="5D4D946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Нет.</w:t>
      </w:r>
    </w:p>
    <w:p w14:paraId="0442E60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Чугунные кресты были совсем близко. Стоило протянуть руку, чтобы дотронуться до них.</w:t>
      </w:r>
    </w:p>
    <w:p w14:paraId="157E326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слегка отодвинулась.</w:t>
      </w:r>
    </w:p>
    <w:p w14:paraId="2560F0F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Идемте, а то поздно,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и посмотрела на него сбоку.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Какой вы странный. Я еще никогда не встречала русского. Вы очень забавный.</w:t>
      </w:r>
    </w:p>
    <w:p w14:paraId="1309E3A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Забавный? Я думаю, это не то слово. Но мы, русские, на своем месте только в России, за границей нам тяжело.</w:t>
      </w:r>
    </w:p>
    <w:p w14:paraId="7D6EDA3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Мне кажется, одинокому молодому человеку всюду тяжело.</w:t>
      </w:r>
    </w:p>
    <w:p w14:paraId="20B6C02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промолчал.</w:t>
      </w:r>
    </w:p>
    <w:p w14:paraId="1DF5A2E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Скажите, кто ведет ваше хозяйство?</w:t>
      </w:r>
    </w:p>
    <w:p w14:paraId="73776DD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У меня нет хозяйства. Я живу в отеле и обедаю в ресторане.</w:t>
      </w:r>
    </w:p>
    <w:p w14:paraId="47BE40A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 кто смотрит за вашим бельем?</w:t>
      </w:r>
    </w:p>
    <w:p w14:paraId="68C3154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рассмеялся.</w:t>
      </w:r>
    </w:p>
    <w:p w14:paraId="1F13C04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Никто не смотрит. Когда оно рвется, я его выбрасываю и покупаю новое.</w:t>
      </w:r>
    </w:p>
    <w:p w14:paraId="53C5015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Ах, это ужасно. Мне очень жаль вас,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она протянула ему руку.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Хотя я француженка, но понимаю вас.</w:t>
      </w:r>
    </w:p>
    <w:p w14:paraId="47D16FB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В пансионе их ждала новость. С последним поездом приехали два молодых англичанина. Не желая терять времени, они уже танцевали с сестрой Ивонны и ее подругой под граммофон.</w:t>
      </w:r>
    </w:p>
    <w:p w14:paraId="48B7F57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Ивонна смотрела на Лишневского влюбленно и танцевала только с ним.</w:t>
      </w:r>
    </w:p>
    <w:p w14:paraId="5451516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Когда наконец стали прощаться, она побежала на террасу за книгой. Лишневский пошел за ней. Ее руки обхватили его шею, и она поцеловала его в губы.</w:t>
      </w:r>
    </w:p>
    <w:p w14:paraId="4EAC3DC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Встаньте завтра в шесть. Мы одни уйдем купаться.</w:t>
      </w:r>
    </w:p>
    <w:p w14:paraId="40CAA39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Они поднялись по лестнице.</w:t>
      </w:r>
    </w:p>
    <w:p w14:paraId="38F3408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Спокойной ночи.</w:t>
      </w:r>
    </w:p>
    <w:p w14:paraId="66FE94D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Спокойной ночи.</w:t>
      </w:r>
    </w:p>
    <w:p w14:paraId="4FA0DF3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вошел в свою комнату.</w:t>
      </w:r>
    </w:p>
    <w:p w14:paraId="69A0E68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«Какая прелесть эта Ивонна».</w:t>
      </w:r>
    </w:p>
    <w:p w14:paraId="5CB97C5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стал раздеваться.</w:t>
      </w:r>
    </w:p>
    <w:p w14:paraId="52E3527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«Нет, право, она прелесть. Кто смотрит за вашим бельем?»</w:t>
      </w:r>
    </w:p>
    <w:p w14:paraId="75DFA90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улыбнулся. «Я, наверное, буду спать как убитый. Ведь я так устал. Всего семнадцать лет, и такая хорошенькая. Что она еще говорила?»</w:t>
      </w:r>
    </w:p>
    <w:p w14:paraId="2064267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вытер лицо полотенцем. «Как приятно здесь. Вот бы влюбиться, тогда... Непременно встану завтра в шесть».</w:t>
      </w:r>
    </w:p>
    <w:p w14:paraId="3D23A02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зевнул. «Я сейчас засну. Ведь я так устал. Я непременно засну». Он лег и потушил свет.</w:t>
      </w:r>
    </w:p>
    <w:p w14:paraId="1AC4EA7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Ему показалось, что он засыпает, ни о чем не думая. Вернее, стараясь ни о чем не думать. Он почти засыпал. Но вдруг почувствовал, что опять, как всегда, воспоминания туг, а сна нет. Лишневский повернулся к стене и застонал.</w:t>
      </w:r>
    </w:p>
    <w:p w14:paraId="0F63A45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...Всю эту весну его чувства были как бы раздвоены. Он уверял себя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все хорошо, все по-прежнему, ничего не изменилось. Она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его Лена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так же нежна, даже еще нежнее. Ничего не изменилось...</w:t>
      </w:r>
    </w:p>
    <w:p w14:paraId="7CA4273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все яснее с каждым днем сознавал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все изменилось. Он искал внешних признаков этой перемены, но не находил. И пытался успокоить себя. Глупости. Все идет по-прежнему.</w:t>
      </w:r>
    </w:p>
    <w:p w14:paraId="40808C9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...Да. Она нежна... Как будто еще нежнее. Но это какая-то «формальная нежность». Он так и думал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«формальная». И, едва успокоившись, едва уговорив себя, что она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та же, чувствовал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 ее улыбке, движении, взгляде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нет, не то, не то...</w:t>
      </w:r>
    </w:p>
    <w:p w14:paraId="1E9E7E8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...Было жарко и душно. Начало июня в Париже. Трамваи, переполненные воскресной публикой.</w:t>
      </w:r>
    </w:p>
    <w:p w14:paraId="4169F78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пришел к ней, как всегда, в три часа. И все было как всегда.</w:t>
      </w:r>
    </w:p>
    <w:p w14:paraId="194A167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Хочешь чаю?</w:t>
      </w:r>
    </w:p>
    <w:p w14:paraId="4A4CA8F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Пожалуйста. Сегодня так жарко.</w:t>
      </w:r>
    </w:p>
    <w:p w14:paraId="79FA445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Ах да! Я очень рада, что мы уедем послезавтра. Здесь становится невыносимо.</w:t>
      </w:r>
    </w:p>
    <w:p w14:paraId="111BFA0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Ты рада? Правда?</w:t>
      </w:r>
    </w:p>
    <w:p w14:paraId="795371F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удивленно посмотрела на него.</w:t>
      </w:r>
    </w:p>
    <w:p w14:paraId="114752D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 ты сомневаешься?</w:t>
      </w:r>
    </w:p>
    <w:p w14:paraId="7841DAB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Да... Мне все кажется...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Он поднял ее за плечи.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Слушай, поклянись мне, что ты не бросишь меня...</w:t>
      </w:r>
    </w:p>
    <w:p w14:paraId="1171A6A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Зачем? Я никогда не клянусь.</w:t>
      </w:r>
    </w:p>
    <w:p w14:paraId="501349C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поклянись, поклянись. Я прошу тебя.</w:t>
      </w:r>
    </w:p>
    <w:p w14:paraId="0F0253D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lastRenderedPageBreak/>
        <w:t>Она пожала плечами.</w:t>
      </w:r>
    </w:p>
    <w:p w14:paraId="67569B2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Ну, хорошо. Клянусь.</w:t>
      </w:r>
    </w:p>
    <w:p w14:paraId="008ABDF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снова обнял ее.</w:t>
      </w:r>
    </w:p>
    <w:p w14:paraId="65A5CF2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Ты вся моя жизнь,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сказал он грустно.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Я так тебя люблю.</w:t>
      </w:r>
    </w:p>
    <w:p w14:paraId="25089D4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Улыбаясь, она высвободилась из его рук.</w:t>
      </w:r>
    </w:p>
    <w:p w14:paraId="568776A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Какой ты смешной!</w:t>
      </w:r>
    </w:p>
    <w:p w14:paraId="25DEC84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Потом достала из картонки большую соломенную шляпу.</w:t>
      </w:r>
    </w:p>
    <w:p w14:paraId="6EB6BBD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Послушай,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 ее голосе была робость,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ты не будешь сердиться? Я обещала поехать пить чай с Львовым.</w:t>
      </w:r>
    </w:p>
    <w:p w14:paraId="7351E63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Опять!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он встал.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Ты опять уходишь? Когда же конец этому?</w:t>
      </w:r>
    </w:p>
    <w:p w14:paraId="27FA09E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Но ведь мы уезжаем послезавтра. Мне надо проститься.</w:t>
      </w:r>
    </w:p>
    <w:p w14:paraId="3E5B8E4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Разве ты не можешь написать? И ведь ты видела его вчера.</w:t>
      </w:r>
    </w:p>
    <w:p w14:paraId="596D468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опустила глаза.</w:t>
      </w:r>
    </w:p>
    <w:p w14:paraId="5038817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Это последний раз. Если ты хочешь, конечно, я не поеду, но...</w:t>
      </w:r>
    </w:p>
    <w:p w14:paraId="22CC725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поезжай, пожалуйста. Не могу же я тебя держать взаперти.</w:t>
      </w:r>
    </w:p>
    <w:p w14:paraId="184AB2C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думал, что она откажется. Но она стала быстро одеваться.</w:t>
      </w:r>
    </w:p>
    <w:p w14:paraId="04B9EB0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Знаешь, там будет Арбузова. Она еще не видела моего нового платья. Пусть позавидует. Если бы не она, я бы не поехала. Мне с тобой гораздо веселее. Ну не сердись... Надень мне туфли.</w:t>
      </w:r>
    </w:p>
    <w:p w14:paraId="6B79C70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...В половине восьмого Лишневский постучал в ее комнату. Ответа нет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еще не вернулась. Он ждет. Полчаса, час. Зачем он отпустил ее? Надо было не пускать. Хоть скандал сделать, но не пускать. Она была так рассеянна сегодня. О чем она думала? Глупости, она сейчас вернется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она вечно опаздывает.</w:t>
      </w:r>
    </w:p>
    <w:p w14:paraId="39D62C5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Но она не возвращается. Он сидит в ресторане у окна и смотрит на улицу. Он уже не сердится. Разве он может на нее сердиться? Только бы скорее она приехала...</w:t>
      </w:r>
    </w:p>
    <w:p w14:paraId="686EFD2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Кофе? Нет, не надо.</w:t>
      </w:r>
    </w:p>
    <w:p w14:paraId="04F2F0A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снова стоит на улице. Она сейчас приедет. Не успеет он сосчитать до пятнадцати, как увидит ее. Раз, два, три, четыре... Из-за угла показывается автомобиль. Это она, ведь он знал, знал... Но автомобиль проезжает мимо.</w:t>
      </w:r>
    </w:p>
    <w:p w14:paraId="7706F99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Проходит еще полчаса. Зачем он отпустил ее? Где она? И что теперь делать? Ждать? Или ехать ее искать? Может быть, она там, в этом мерзком дансинге?..</w:t>
      </w:r>
    </w:p>
    <w:p w14:paraId="61A1847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...Он толкает дверь и прямо с улицы попадает в комнату, забитую танцующими. Грохот джаз-банда, табачный дым. Какая-то американка машет ему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подсаживайтесь. Лены нет. Он стоит и смотрит. Еще в пятницу они были здесь вместе. С тем длинным блондином она танцевала. Но где же она? Может быть, дома?</w:t>
      </w:r>
    </w:p>
    <w:p w14:paraId="0C63EA6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...Ее окно по-прежнему полуоткрыто и не освещено. Господи, что же это? Он ходит взад и вперед перед отелем. От фонаря до угла.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Ему кажется, что он обошел весь город...</w:t>
      </w:r>
    </w:p>
    <w:p w14:paraId="7024401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опять это отвратительное чувство раздвоенности. Глупости. Поехала ужинать или кататься... Нет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это конец.</w:t>
      </w:r>
    </w:p>
    <w:p w14:paraId="39BBA7E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садится в кафе на углу. Отсюда видно ее окно. Сонный гарсон приносит ему стакан теплого пива. Кафе пусто. Уже половина второго. В два часа кафе закрывается. Опять улица, закрытый отель, желтый фонарь...</w:t>
      </w:r>
      <w:r w:rsidRPr="00B74588">
        <w:rPr>
          <w:rFonts w:ascii="Verdana" w:hAnsi="Verdana"/>
          <w:color w:val="000000"/>
          <w:sz w:val="20"/>
          <w:vertAlign w:val="superscript"/>
        </w:rPr>
        <w:footnoteReference w:id="3"/>
      </w:r>
    </w:p>
    <w:p w14:paraId="6F25BC0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...Светает. Он идет домой. От выпитого вина кружится голова. Неужели это Париж? Неужели это он, Лишневский, шагает по этим пустым, серым улицам? А Лена так и не вернулась...</w:t>
      </w:r>
    </w:p>
    <w:p w14:paraId="15AC758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На плас Пигаль</w:t>
      </w:r>
      <w:r w:rsidRPr="00B74588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сидит знакомый инженер с русской, накрашенной и не совсем молодой дамой.</w:t>
      </w:r>
    </w:p>
    <w:p w14:paraId="14265D7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Что с тобой? Ты похож на мертвеца?</w:t>
      </w:r>
    </w:p>
    <w:p w14:paraId="1EDD784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Дама протягивает ему руку.</w:t>
      </w:r>
    </w:p>
    <w:p w14:paraId="315B020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 стоит так убиваться из-за любви. Я тоже не знаю, где мой муж, а вот не скучаю. Садитесь к нам. Мы вспоминаем наш Петербург... Давайте говорить о нашем Парадизе...</w:t>
      </w:r>
      <w:r w:rsidRPr="00B74588">
        <w:rPr>
          <w:rFonts w:ascii="Verdana" w:hAnsi="Verdana"/>
          <w:color w:val="000000"/>
          <w:sz w:val="20"/>
          <w:vertAlign w:val="superscript"/>
        </w:rPr>
        <w:footnoteReference w:id="5"/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читает она нараспев...</w:t>
      </w:r>
    </w:p>
    <w:p w14:paraId="0B6A553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...Он хотел встать в восемь часов, но старый будильник не позвонил, и он проснулся в полдень с тяжелой головой.</w:t>
      </w:r>
    </w:p>
    <w:p w14:paraId="0952C93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снова ее отель, лестница, дверь в ее комнату. Он стучит. Ответа нет. Тогда он толкает дверь. В комнате беспорядок. На полу бумаги, пустой шкаф, с кровати снято одеяло. Ни сундука, ни чемодана... На столе вынуты из воды цветы...</w:t>
      </w:r>
    </w:p>
    <w:p w14:paraId="47FDEDF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Хозяин в бюро любезно улыбается:</w:t>
      </w:r>
    </w:p>
    <w:p w14:paraId="739FE6C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Да, мадам только что приезжала за вещами... Уехала, да... нет, не оставила ни адреса, ни письма...</w:t>
      </w:r>
    </w:p>
    <w:p w14:paraId="5865B21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...Он бежит по улице, держа шляпу в руке... Но ведь все равно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конец... Нет, все еще можно поправить. Он скажет ей. Она поймет. Только бы найти ее...</w:t>
      </w:r>
    </w:p>
    <w:p w14:paraId="506E0CF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...Муж Арбузовой, ее подруги, открывает ему дверь.</w:t>
      </w:r>
    </w:p>
    <w:p w14:paraId="28F4868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Да, Елена Сергеевна ночевала у нас. Ушла куда-то с женой... А я работаю. Хотите посмотреть мою фабрику? Я делаю батики. Вот так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беру кусок шелка, натягиваю...</w:t>
      </w:r>
    </w:p>
    <w:p w14:paraId="47D982E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...Снова он на улице. И сразу встречает ее. Она идет с подругой. Вдруг замечает его и краснеет. Протягивает руку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«здравствуй, Миша». И еще больше краснеет. Машинально он целует ее белую перчатку.</w:t>
      </w:r>
    </w:p>
    <w:p w14:paraId="7E7F583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Прости, что я не написала тебе... Я не знала, что написать... Я думала, ты сам поймешь...</w:t>
      </w:r>
    </w:p>
    <w:p w14:paraId="76682BB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смотрит на нее и видит как-то особенно отчетливо ее волосы, платье, угловатые плечи.</w:t>
      </w:r>
    </w:p>
    <w:p w14:paraId="15610CE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Лена, ты клялась мне...</w:t>
      </w:r>
    </w:p>
    <w:p w14:paraId="4739C20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самое невыносимое воспоминание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ее жалкие бездушные глаза, ее растерянные, ничего не значащие слова:</w:t>
      </w:r>
    </w:p>
    <w:p w14:paraId="0DD56FE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Простимся... Я не могу так... Я хочу жить... Останемся друзьями...</w:t>
      </w:r>
    </w:p>
    <w:p w14:paraId="5032668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893333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снова застонал и снова, как всегда, вспомнил Петербург. Он шел по грязной Бассейной. Это было лето 19-го года. Около рынка сновали мальчишки-папиросники. Бабы предлагали лепешки и пирожки. Какая-то старушка в шляпе, поднявшись на носки, таинственно шепнула ему в ухо:</w:t>
      </w:r>
    </w:p>
    <w:p w14:paraId="021F877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Старорежимные карандаши,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и, оглянувшись испуганно, прибавила: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продаю.</w:t>
      </w:r>
    </w:p>
    <w:p w14:paraId="0E9D921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 xml:space="preserve">Лишневский перешел на другую сторону. Там, выстроившись в ряд и повесив вещи на решетку сквера, стояли торговки. Большинство из них были дамы, бабы продавали на той стороне, около рынка. По тротуару ходили покупатели, прицениваясь к вещам. Лишневский торопился и с трудом пробирался сквозь толпу. Вдруг он увидел Елену Сергеевну. Она стояла в голубом ситцевом платье, </w:t>
      </w:r>
      <w:r w:rsidRPr="00B74588">
        <w:rPr>
          <w:rFonts w:ascii="Verdana" w:hAnsi="Verdana"/>
          <w:color w:val="000000"/>
          <w:sz w:val="20"/>
          <w:lang w:val="ru-RU"/>
        </w:rPr>
        <w:lastRenderedPageBreak/>
        <w:t>прислоняясь к решетке, с большим белым веером в руках. Она покраснела. Ей было неприятно, что он видит ее здесь. Он не знал, кланяться ли ей или сделать вид, что не заметил ее. Но она улыбнулась и протянула ему руку.</w:t>
      </w:r>
    </w:p>
    <w:p w14:paraId="4DFA415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Здравствуйте. Как мы давно не виделись. А я торгую.</w:t>
      </w:r>
    </w:p>
    <w:p w14:paraId="14AA88C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отставила правую ногу, должно быть, желая ее спрятать. Он невольно взглянул вниз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на ней были черные, сильно залатанные туфельки.</w:t>
      </w:r>
    </w:p>
    <w:p w14:paraId="6D4E9ED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тоже покраснел.</w:t>
      </w:r>
    </w:p>
    <w:p w14:paraId="7C2FDEA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И хорошо идет торговля?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спросил он как можно естественнее.</w:t>
      </w:r>
    </w:p>
    <w:p w14:paraId="537D194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не очень. Еще ничего не купили сегодня. Я вот продаю свой веер. Мне его страшно жаль.</w:t>
      </w:r>
    </w:p>
    <w:p w14:paraId="013EF78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раскрыла веер и стала им медленно обмахиваться. Белые легкие перья заколыхались в пыльном воздухе.</w:t>
      </w:r>
    </w:p>
    <w:p w14:paraId="67AAEE3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где-то читала стихи. Кажется, перевод с китайского:</w:t>
      </w:r>
    </w:p>
    <w:p w14:paraId="23820E6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12CEE8F" w14:textId="77777777" w:rsidR="00E151AE" w:rsidRPr="00B74588" w:rsidRDefault="00E151AE" w:rsidP="00B7458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74588">
        <w:rPr>
          <w:rFonts w:ascii="Verdana" w:hAnsi="Verdana"/>
          <w:color w:val="000000"/>
          <w:sz w:val="20"/>
        </w:rPr>
        <w:t>Мой белый веер так тихо веял</w:t>
      </w:r>
    </w:p>
    <w:p w14:paraId="4F6F3080" w14:textId="77777777" w:rsidR="00E151AE" w:rsidRPr="00B74588" w:rsidRDefault="00E151AE" w:rsidP="00B7458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74588">
        <w:rPr>
          <w:rFonts w:ascii="Verdana" w:hAnsi="Verdana"/>
          <w:color w:val="000000"/>
          <w:sz w:val="20"/>
        </w:rPr>
        <w:t>Нежней жасминовых ветвей.</w:t>
      </w:r>
    </w:p>
    <w:p w14:paraId="77A48958" w14:textId="77777777" w:rsidR="00E151AE" w:rsidRPr="00B74588" w:rsidRDefault="00E151AE" w:rsidP="00B7458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74588">
        <w:rPr>
          <w:rFonts w:ascii="Verdana" w:hAnsi="Verdana"/>
          <w:color w:val="000000"/>
          <w:sz w:val="20"/>
        </w:rPr>
        <w:t>Мой белый веер, печальный веер,</w:t>
      </w:r>
    </w:p>
    <w:p w14:paraId="7E35F5EB" w14:textId="77777777" w:rsidR="00E151AE" w:rsidRPr="00B74588" w:rsidRDefault="00E151AE" w:rsidP="00B7458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74588">
        <w:rPr>
          <w:rFonts w:ascii="Verdana" w:hAnsi="Verdana"/>
          <w:color w:val="000000"/>
          <w:sz w:val="20"/>
        </w:rPr>
        <w:t>Который был душой моей.</w:t>
      </w:r>
    </w:p>
    <w:p w14:paraId="7728296F" w14:textId="77777777" w:rsidR="00E151AE" w:rsidRPr="00B74588" w:rsidRDefault="00E151AE" w:rsidP="00B7458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C8A78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она смотрела на Лишневского поверх дрожащих страусовых перьев. Лицо ее стало мечтательным и грустным.</w:t>
      </w:r>
    </w:p>
    <w:p w14:paraId="5ACA8B4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очень люблю балы,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274DD15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Мимо них два раза прошел матрос, пристально глядя на веер, потом спросил:</w:t>
      </w:r>
    </w:p>
    <w:p w14:paraId="6F642F4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Сколько хотите, гражданка?</w:t>
      </w:r>
    </w:p>
    <w:p w14:paraId="71766D4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Тысячу.</w:t>
      </w:r>
    </w:p>
    <w:p w14:paraId="674AA5A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Дороговато. А нельзя ли уступить?</w:t>
      </w:r>
    </w:p>
    <w:p w14:paraId="35C1599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Нет. Настоящая слоновая кость.</w:t>
      </w:r>
    </w:p>
    <w:p w14:paraId="559808D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улыбнулась Лишневскому:</w:t>
      </w:r>
    </w:p>
    <w:p w14:paraId="449734E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Идите, вы мешаете мне торговать. Не забывайте нас. Мы живем по-прежнему на Кирочной. И всегда дома по вечерам.</w:t>
      </w:r>
    </w:p>
    <w:p w14:paraId="77D49EB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поклонился. На углу он оглянулся. Она стояла, все так же обмахиваясь веером, глядя поверх людей и домов в небо. Матрос в нерешительности топтался перед ней.</w:t>
      </w:r>
    </w:p>
    <w:p w14:paraId="32D9997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потом уже Лишневский никак не мог забыть, как она стояла на грязной улице в ситцевом платье, в залатанных туфлях, с белым веером. И ему казалось, что если бы он не видел ее в то утро и если бы не так колыхались белые перья, он не мучился бы сейчас.</w:t>
      </w:r>
    </w:p>
    <w:p w14:paraId="60E0382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поднялся на локте и зажег свет: все равно не заснуть.</w:t>
      </w:r>
    </w:p>
    <w:p w14:paraId="14D606A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1CB1FF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вошла не постучав.</w:t>
      </w:r>
    </w:p>
    <w:p w14:paraId="18974AD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Здравствуй, Миша. Одевайся скорее. Чудная погода. Идем гулять.</w:t>
      </w:r>
    </w:p>
    <w:p w14:paraId="7F1FAFD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Лена,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мог он только сказать, задыхаясь.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Ты?.. Когда ты приехала?</w:t>
      </w:r>
    </w:p>
    <w:p w14:paraId="7DAA983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поцеловала его.</w:t>
      </w:r>
    </w:p>
    <w:p w14:paraId="149F25D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Только что.</w:t>
      </w:r>
    </w:p>
    <w:p w14:paraId="387A8BA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Отчего...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начал он, но она закрыла ему рот ладонью.</w:t>
      </w:r>
    </w:p>
    <w:p w14:paraId="504D7A5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нет. Об этом потом. Теперь одевайся. Ну же, скорей.</w:t>
      </w:r>
    </w:p>
    <w:p w14:paraId="475C07B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Они вышли в сад. На теннисной площадке стояла Ивонна, удивленно глядя на них. Он не поклонился ей. Он даже не помнил, знаком ли он с ней.</w:t>
      </w:r>
    </w:p>
    <w:p w14:paraId="309FFD3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Лена взяла его под руку.</w:t>
      </w:r>
    </w:p>
    <w:p w14:paraId="04C1569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Мы к морю?</w:t>
      </w:r>
    </w:p>
    <w:p w14:paraId="08236FC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Да,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он открыл калитку.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Вот по этой улице.</w:t>
      </w:r>
    </w:p>
    <w:p w14:paraId="5284742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покачала головой:</w:t>
      </w:r>
    </w:p>
    <w:p w14:paraId="3E69830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сюда. Разве ты не знаешь этой дороги?</w:t>
      </w:r>
    </w:p>
    <w:p w14:paraId="70D411C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вывела его через сосновый лес к морю. Он еще никогда не был здесь, и море показалось ему совсем новым. Это и не было море, а только бухта. Вода зеленела, спокойная и глубокая. Берег был песчаный, а на дюнах стояли сосны. Совсем как в Балтийском заливе.</w:t>
      </w:r>
    </w:p>
    <w:p w14:paraId="12BB23F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От ветра ее широкое голубое платье трепалось, как флаг. Короткие светлые волосы стали сиянием вокруг ее лица.</w:t>
      </w:r>
    </w:p>
    <w:p w14:paraId="30605DF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Лена... Какая ты... Еще гораздо лучше, чем я думал.</w:t>
      </w:r>
    </w:p>
    <w:p w14:paraId="7C021B1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люблю тебя, Миша.</w:t>
      </w:r>
    </w:p>
    <w:p w14:paraId="77D5D79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Любишь?</w:t>
      </w:r>
    </w:p>
    <w:p w14:paraId="61BD539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Люблю.</w:t>
      </w:r>
    </w:p>
    <w:p w14:paraId="373B97B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Навсегда?</w:t>
      </w:r>
    </w:p>
    <w:p w14:paraId="0437867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Навсегда.</w:t>
      </w:r>
    </w:p>
    <w:p w14:paraId="612D83C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на минуту закрыл глаза. Голова его кружилась.</w:t>
      </w:r>
    </w:p>
    <w:p w14:paraId="2A25444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Но как ты могла?</w:t>
      </w:r>
    </w:p>
    <w:p w14:paraId="72B85F1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нет, потом. Я все расскажу тебе. Ты поймешь.</w:t>
      </w:r>
    </w:p>
    <w:p w14:paraId="262490E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Навсегда?</w:t>
      </w:r>
    </w:p>
    <w:p w14:paraId="63D8CE4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Навсегда.</w:t>
      </w:r>
    </w:p>
    <w:p w14:paraId="0F6F69F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Солнце поднялось выше. Вода стала еще зеленее.</w:t>
      </w:r>
    </w:p>
    <w:p w14:paraId="4041FF1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Лена, я так счастлив. Слишком счастлив. Вот взмахну руками и улечу.</w:t>
      </w:r>
    </w:p>
    <w:p w14:paraId="3EE378E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Ах, нет. Не надо. Кто знает, как там в небе, а здесь на земле так хорошо.</w:t>
      </w:r>
    </w:p>
    <w:p w14:paraId="37A14F0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подняла валявшуюся на песке детскую лопатку.</w:t>
      </w:r>
    </w:p>
    <w:p w14:paraId="426223C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Давай строить себе дом.</w:t>
      </w:r>
    </w:p>
    <w:p w14:paraId="4A03476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помогал ей, и они выстроили из песка маленький дом и устроили сад из морских водорослей.</w:t>
      </w:r>
    </w:p>
    <w:p w14:paraId="7AD750D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Теперь смотри,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сказала она серьезно.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Это наш дом. Мы живем в Версале. Ты вернулся со службы домой и входишь в наш сад. Видишь, какие у нас цветы? Это я ухаживаю за ними. Слышишь, как шумят липы? Ты входишь сюда, в прихожую, я бегу тебе навстречу. Потом идем сюда, в гостиную, и садимся тут, у окна. Комната маленькая, но солнечная, мебель белая. Мы ее купили на выплату, и она нам очень нравится. О чем ты говоришь? Ты очень скучал весь день без меня. Но ведь теперь мы вместе. А в кухне на плите у меня кипит суп.</w:t>
      </w:r>
    </w:p>
    <w:p w14:paraId="3146710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смотрел на дом и видел все, о чем она говорила. Но она вдруг ударила лопаткой по крышке дома и рассмеялась.</w:t>
      </w:r>
    </w:p>
    <w:p w14:paraId="766AD05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Зачем ты разрушила наш дом, Лена?</w:t>
      </w:r>
    </w:p>
    <w:p w14:paraId="7AC684C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 надо строить дома на песке.</w:t>
      </w:r>
    </w:p>
    <w:p w14:paraId="2CE16A2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снова улеглась возле него и стала смотреть в небо.</w:t>
      </w:r>
    </w:p>
    <w:p w14:paraId="5EB1AD6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Навсегда?</w:t>
      </w:r>
    </w:p>
    <w:p w14:paraId="61576AA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Навсегда.</w:t>
      </w:r>
    </w:p>
    <w:p w14:paraId="71A3F8C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Лена, ты еще не знаешь...</w:t>
      </w:r>
    </w:p>
    <w:p w14:paraId="3A8D237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подняла голову и пристально посмотрела на него.</w:t>
      </w:r>
    </w:p>
    <w:p w14:paraId="53969F9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все знаю.</w:t>
      </w:r>
    </w:p>
    <w:p w14:paraId="54762EE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Потом, помолчав, потянулась.</w:t>
      </w:r>
    </w:p>
    <w:p w14:paraId="54F1A70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Послушай, Миша, я голодна. Тут есть маленький ресторан. Пойдем завтракать.</w:t>
      </w:r>
    </w:p>
    <w:p w14:paraId="55A1E5A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Ресторан был похож на рыбачью хижину, но внутри было светло и нарядно. Лакей подал лангуста. Он не замечал вкуса еды, даже не почувствовал холода мороженого. Как будто глотал воздух. «Это от волнения»,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подумал он.</w:t>
      </w:r>
    </w:p>
    <w:p w14:paraId="3EF4FCC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Они снова бродили у моря. Стало уже смеркаться. Как быстро день прошел. Когда они вернулись, окна пансиона были освещены, а в саду тихо и пусто.</w:t>
      </w:r>
    </w:p>
    <w:p w14:paraId="579263D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взяла его за руку.</w:t>
      </w:r>
    </w:p>
    <w:p w14:paraId="260C16A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Подожди. Не надо еще домой. Пойдем в цветник.</w:t>
      </w:r>
    </w:p>
    <w:p w14:paraId="38CCDFD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Но здесь нет цветника.</w:t>
      </w:r>
    </w:p>
    <w:p w14:paraId="26B38A7B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Как нет? А это?</w:t>
      </w:r>
    </w:p>
    <w:p w14:paraId="50D4489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Цветник был большой и пестрый. Цветы росли широкими полосами: розовые гвоздики, лиловые левкои, красные розы. Посередине был фонтан.</w:t>
      </w:r>
    </w:p>
    <w:p w14:paraId="7AF142E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вошла в цветник и стала рвать цветы, потом села возле него на скамейку.</w:t>
      </w:r>
    </w:p>
    <w:p w14:paraId="14A1BD9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Посидим тут.</w:t>
      </w:r>
    </w:p>
    <w:p w14:paraId="1BF4145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На прозрачном синем небе медленно поднималась круглая желтая луна.</w:t>
      </w:r>
    </w:p>
    <w:p w14:paraId="7DBE15F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Слышишь, Миша, соловей?</w:t>
      </w:r>
    </w:p>
    <w:p w14:paraId="005C967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это лягушки. Здесь нет соловьев.</w:t>
      </w:r>
    </w:p>
    <w:p w14:paraId="7B04496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подняла руку и показала на дерево над их головами. На ветке сидел маленький серый соловей. Горлышко его надувалось и трепетало.</w:t>
      </w:r>
    </w:p>
    <w:p w14:paraId="6E82261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Видишь?</w:t>
      </w:r>
    </w:p>
    <w:p w14:paraId="11FCA89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Наконец они вернулись в дом. Они никого не встретили. Она отперла дверь. Он запомнил номер двери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25.</w:t>
      </w:r>
    </w:p>
    <w:p w14:paraId="24DB4C3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lastRenderedPageBreak/>
        <w:t>В открытое окно светила луна. Широкая белая полоса ложилась на пол. В саду все еще пел соловей.</w:t>
      </w:r>
    </w:p>
    <w:p w14:paraId="0C06D04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Навсегда?</w:t>
      </w:r>
    </w:p>
    <w:p w14:paraId="7C7079B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Навсегда.</w:t>
      </w:r>
    </w:p>
    <w:p w14:paraId="01FA90D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В окно по-прежнему падал лунный свет. Она приподнялась и села. Рубашка сползла с ее плеча.</w:t>
      </w:r>
    </w:p>
    <w:p w14:paraId="049256E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Теперь я расскажу тебе.</w:t>
      </w:r>
    </w:p>
    <w:p w14:paraId="7D1C9F8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не надо. Потом. Завтра...</w:t>
      </w:r>
    </w:p>
    <w:p w14:paraId="4E20028D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обнял ее, и голова ее снова опустилась на подушку. Он глубоко вздохнул и на мгновенье открыл глаза. Лицо ее было бледно и измучено. И ему показалось, что над ней, совсем как когда-то на Бассейной, колышатся белые страусовые перья.</w:t>
      </w:r>
    </w:p>
    <w:p w14:paraId="3D0EBF1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Рассвет... В открытое окно тянуло холодом.</w:t>
      </w:r>
    </w:p>
    <w:p w14:paraId="79C62727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Иди к себе.</w:t>
      </w:r>
    </w:p>
    <w:p w14:paraId="41D8F3C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нагнулся и поцеловал ее волосы. Губы ее зашевелились, но он ничего не услышал.</w:t>
      </w:r>
    </w:p>
    <w:p w14:paraId="3B0D402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«Спит».</w:t>
      </w:r>
    </w:p>
    <w:p w14:paraId="06632C1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осторожно спустился к себе, лег в кровать и сейчас же с наслаждением почувствовал, что засыпает.</w:t>
      </w:r>
    </w:p>
    <w:p w14:paraId="259EC42C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проснулся поздно. Лена, должно быть, встала. Бреясь, он выглянул в окно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не мелькнет ли в саду ее голубое платье. Нет, должно быть, еще спит.</w:t>
      </w:r>
    </w:p>
    <w:p w14:paraId="56D89BB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 вышел на веранду и сел, ожидая ее. Он был спокоен и счастлив. Ведь теперь все хорошо. Навсегда.</w:t>
      </w:r>
    </w:p>
    <w:p w14:paraId="4EDA52C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Вышла горничная.</w:t>
      </w:r>
    </w:p>
    <w:p w14:paraId="28A6AF4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Monsieur</w:t>
      </w:r>
      <w:r w:rsidRPr="00B74588">
        <w:rPr>
          <w:rFonts w:ascii="Verdana" w:hAnsi="Verdana"/>
          <w:color w:val="000000"/>
          <w:sz w:val="20"/>
          <w:lang w:val="ru-RU"/>
        </w:rPr>
        <w:t xml:space="preserve"> еще не пил кофе? Принести сюда?</w:t>
      </w:r>
    </w:p>
    <w:p w14:paraId="1DA0055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Нет, я жду. Скажите, дама из №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25 еще не выходила?</w:t>
      </w:r>
    </w:p>
    <w:p w14:paraId="1EFA022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не понимаю. Какая дама?</w:t>
      </w:r>
    </w:p>
    <w:p w14:paraId="783124F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Та, что приехала вчера.</w:t>
      </w:r>
    </w:p>
    <w:p w14:paraId="10645501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Monsieur</w:t>
      </w:r>
      <w:r w:rsidRPr="00B74588">
        <w:rPr>
          <w:rFonts w:ascii="Verdana" w:hAnsi="Verdana"/>
          <w:color w:val="000000"/>
          <w:sz w:val="20"/>
          <w:lang w:val="ru-RU"/>
        </w:rPr>
        <w:t xml:space="preserve"> ошибается. Вчера приехали только два англичанина.</w:t>
      </w:r>
    </w:p>
    <w:p w14:paraId="741DB43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Но дама из №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25?</w:t>
      </w:r>
    </w:p>
    <w:p w14:paraId="3298A729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 xml:space="preserve">Нет, </w:t>
      </w:r>
      <w:r w:rsidRPr="00B74588">
        <w:rPr>
          <w:rFonts w:ascii="Verdana" w:hAnsi="Verdana"/>
          <w:color w:val="000000"/>
          <w:sz w:val="20"/>
        </w:rPr>
        <w:t>monsieur</w:t>
      </w:r>
      <w:r w:rsidRPr="00B74588">
        <w:rPr>
          <w:rFonts w:ascii="Verdana" w:hAnsi="Verdana"/>
          <w:color w:val="000000"/>
          <w:sz w:val="20"/>
          <w:lang w:val="ru-RU"/>
        </w:rPr>
        <w:t>... Никакой дамы... И №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25 нет. У нас всего девятнадцать.</w:t>
      </w:r>
    </w:p>
    <w:p w14:paraId="25519475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провел рукой по лбу.</w:t>
      </w:r>
    </w:p>
    <w:p w14:paraId="45B907B2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Ах так...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проговорил он с усилием.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Значит... Значит, я ошибся.</w:t>
      </w:r>
    </w:p>
    <w:p w14:paraId="66692488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...Он сошел в сад. К нему подбежала Ивонна с простыней.</w:t>
      </w:r>
    </w:p>
    <w:p w14:paraId="6AAB72AF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Я вас жду с шести часов. Где же вы были? Идем купаться?</w:t>
      </w:r>
    </w:p>
    <w:p w14:paraId="4E5B9863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Нет. Я сейчас не могу. Извините.</w:t>
      </w:r>
    </w:p>
    <w:p w14:paraId="2AF1EEA0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И он прошел мимо.</w:t>
      </w:r>
    </w:p>
    <w:p w14:paraId="1E5C2FBE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Она удивленно и обиженно смотрела ему вслед. Что с ним? С ума сошел?</w:t>
      </w:r>
    </w:p>
    <w:p w14:paraId="51A047AA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шел по дороге. Проехала тележка. Прошумел автомобиль. Маленький пастух гнал овец, играл на дудке. Ветер дул в лицо. Какой свежий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с моря.</w:t>
      </w:r>
    </w:p>
    <w:p w14:paraId="0CEA3514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Лишневский остановился перед оградой кладбища.</w:t>
      </w:r>
    </w:p>
    <w:p w14:paraId="1002FE76" w14:textId="77777777" w:rsidR="00E151AE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74588">
        <w:rPr>
          <w:rFonts w:ascii="Verdana" w:hAnsi="Verdana"/>
          <w:color w:val="000000"/>
          <w:sz w:val="20"/>
          <w:lang w:val="ru-RU"/>
        </w:rPr>
        <w:t>—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Ах вот я куда пришел!</w:t>
      </w:r>
    </w:p>
    <w:p w14:paraId="4BE92D68" w14:textId="5DE89F33" w:rsidR="00DC189D" w:rsidRPr="00B74588" w:rsidRDefault="00E151AE" w:rsidP="00B7458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74588">
        <w:rPr>
          <w:rFonts w:ascii="Verdana" w:hAnsi="Verdana"/>
          <w:color w:val="000000"/>
          <w:sz w:val="20"/>
          <w:lang w:val="ru-RU"/>
        </w:rPr>
        <w:t>Он вошел на кладбище и сел на могильный камень. Камень был сухой и горячий. Ивы легко шумели. По небу бежали облака-барашки. «Совсем как в России!»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подумал он. Прилетела ворона и, сев на дерево, глухо каркнула. «Совсем русская ворона и так же каркает!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>— он улыбнулся.</w:t>
      </w:r>
      <w:r w:rsidRPr="00B74588">
        <w:rPr>
          <w:rFonts w:ascii="Verdana" w:hAnsi="Verdana"/>
          <w:color w:val="000000"/>
          <w:sz w:val="20"/>
        </w:rPr>
        <w:t> </w:t>
      </w:r>
      <w:r w:rsidRPr="00B74588">
        <w:rPr>
          <w:rFonts w:ascii="Verdana" w:hAnsi="Verdana"/>
          <w:color w:val="000000"/>
          <w:sz w:val="20"/>
          <w:lang w:val="ru-RU"/>
        </w:rPr>
        <w:t xml:space="preserve">— В сущности, не все ли равно, где лежать? </w:t>
      </w:r>
      <w:r w:rsidRPr="00B74588">
        <w:rPr>
          <w:rFonts w:ascii="Verdana" w:hAnsi="Verdana"/>
          <w:color w:val="000000"/>
          <w:sz w:val="20"/>
        </w:rPr>
        <w:t>Все это выдумки людей, которым еще рано умирать...»</w:t>
      </w:r>
    </w:p>
    <w:sectPr w:rsidR="00DC189D" w:rsidRPr="00B74588" w:rsidSect="00B745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C541" w14:textId="77777777" w:rsidR="00293EB5" w:rsidRDefault="00293EB5" w:rsidP="00E151AE">
      <w:pPr>
        <w:spacing w:after="0" w:line="240" w:lineRule="auto"/>
      </w:pPr>
      <w:r>
        <w:separator/>
      </w:r>
    </w:p>
  </w:endnote>
  <w:endnote w:type="continuationSeparator" w:id="0">
    <w:p w14:paraId="17B7D39C" w14:textId="77777777" w:rsidR="00293EB5" w:rsidRDefault="00293EB5" w:rsidP="00E15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4811" w14:textId="77777777" w:rsidR="00B74588" w:rsidRDefault="00B74588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0AC5C0" w14:textId="77777777" w:rsidR="00B74588" w:rsidRDefault="00B74588" w:rsidP="00B7458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27D9" w14:textId="68CB0D8F" w:rsidR="00B74588" w:rsidRPr="006D5F96" w:rsidRDefault="00B74588" w:rsidP="00B7458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D5F96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74588">
      <w:rPr>
        <w:rStyle w:val="PageNumber"/>
        <w:rFonts w:ascii="Arial" w:hAnsi="Arial" w:cs="Arial"/>
        <w:color w:val="999999"/>
        <w:sz w:val="20"/>
      </w:rPr>
      <w:t>http</w:t>
    </w:r>
    <w:r w:rsidRPr="006D5F96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74588">
      <w:rPr>
        <w:rStyle w:val="PageNumber"/>
        <w:rFonts w:ascii="Arial" w:hAnsi="Arial" w:cs="Arial"/>
        <w:color w:val="999999"/>
        <w:sz w:val="20"/>
      </w:rPr>
      <w:t>artefact</w:t>
    </w:r>
    <w:r w:rsidRPr="006D5F9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74588">
      <w:rPr>
        <w:rStyle w:val="PageNumber"/>
        <w:rFonts w:ascii="Arial" w:hAnsi="Arial" w:cs="Arial"/>
        <w:color w:val="999999"/>
        <w:sz w:val="20"/>
      </w:rPr>
      <w:t>lib</w:t>
    </w:r>
    <w:r w:rsidRPr="006D5F9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74588">
      <w:rPr>
        <w:rStyle w:val="PageNumber"/>
        <w:rFonts w:ascii="Arial" w:hAnsi="Arial" w:cs="Arial"/>
        <w:color w:val="999999"/>
        <w:sz w:val="20"/>
      </w:rPr>
      <w:t>ru</w:t>
    </w:r>
    <w:r w:rsidRPr="006D5F96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BF05" w14:textId="77777777" w:rsidR="00B74588" w:rsidRDefault="00B74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C9360" w14:textId="77777777" w:rsidR="00293EB5" w:rsidRDefault="00293EB5" w:rsidP="00E151AE">
      <w:pPr>
        <w:spacing w:after="0" w:line="240" w:lineRule="auto"/>
      </w:pPr>
      <w:r>
        <w:separator/>
      </w:r>
    </w:p>
  </w:footnote>
  <w:footnote w:type="continuationSeparator" w:id="0">
    <w:p w14:paraId="50730B74" w14:textId="77777777" w:rsidR="00293EB5" w:rsidRDefault="00293EB5" w:rsidP="00E151AE">
      <w:pPr>
        <w:spacing w:after="0" w:line="240" w:lineRule="auto"/>
      </w:pPr>
      <w:r>
        <w:continuationSeparator/>
      </w:r>
    </w:p>
  </w:footnote>
  <w:footnote w:id="1">
    <w:p w14:paraId="4030596B" w14:textId="77777777" w:rsidR="00E151AE" w:rsidRDefault="00E151AE" w:rsidP="00E151AE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Звено. 1926. 23 мая. № 173. С. 7—9; 30 мая. № 174. С. 6—7.</w:t>
      </w:r>
    </w:p>
  </w:footnote>
  <w:footnote w:id="2">
    <w:p w14:paraId="19E33B4F" w14:textId="77777777" w:rsidR="00E151AE" w:rsidRDefault="00E151AE" w:rsidP="00E151AE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Веронал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разновидность снотворного.</w:t>
      </w:r>
    </w:p>
  </w:footnote>
  <w:footnote w:id="3">
    <w:p w14:paraId="3D670C95" w14:textId="77777777" w:rsidR="00E151AE" w:rsidRDefault="00E151AE" w:rsidP="00E151AE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Опять улица, закрытый отель, желтый фонарь…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аллюзия на стихотворение А. Блока «Ночь. Улица. Фонарь. Аптека» (1912).</w:t>
      </w:r>
    </w:p>
  </w:footnote>
  <w:footnote w:id="4">
    <w:p w14:paraId="355A8386" w14:textId="77777777" w:rsidR="00E151AE" w:rsidRDefault="00E151AE" w:rsidP="00E151AE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площадь Пигаль на севере Парижа, недалеко от Монмартра. Названа в честь скульптора Жан</w:t>
      </w:r>
      <w:r w:rsidRPr="00244012">
        <w:rPr>
          <w:rFonts w:ascii="Calibri" w:hAnsi="Calibri" w:cs="Calibri"/>
        </w:rPr>
        <w:noBreakHyphen/>
        <w:t>Батиста Пигаля (1714—1785). В конце XIX в., когда поблизости были открыты кабаре «Ле Ша Нуар» и «Мулен Руж», район Пигаль получил репутацию богемного. Кроме того, в районе Пигаль находились многочисленные бордели, низкопробные заведения и т. п.</w:t>
      </w:r>
    </w:p>
  </w:footnote>
  <w:footnote w:id="5">
    <w:p w14:paraId="6C748BE3" w14:textId="77777777" w:rsidR="00E151AE" w:rsidRPr="00244012" w:rsidRDefault="00E151AE" w:rsidP="00E151AE">
      <w:pPr>
        <w:pStyle w:val="FootNote"/>
        <w:spacing w:after="60"/>
        <w:ind w:firstLine="0"/>
        <w:rPr>
          <w:rFonts w:ascii="Calibri" w:hAnsi="Calibri" w:cs="Calibri"/>
        </w:rPr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Давайте говорить о нашем Парадизе…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строчка из стихотворения Михаила Струве, посвященного Ольге Глебовой</w:t>
      </w:r>
      <w:r w:rsidRPr="00244012">
        <w:rPr>
          <w:rFonts w:ascii="Calibri" w:hAnsi="Calibri" w:cs="Calibri"/>
        </w:rPr>
        <w:noBreakHyphen/>
        <w:t>Судейкиной:</w:t>
      </w:r>
    </w:p>
    <w:p w14:paraId="4E2765FF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А здесь у нас тепличный душный воздух,</w:t>
      </w:r>
    </w:p>
    <w:p w14:paraId="5880BC14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И в газовых волнах французские духи.</w:t>
      </w:r>
    </w:p>
    <w:p w14:paraId="5DBC404D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Здесь электричество нам заменяют звезды</w:t>
      </w:r>
    </w:p>
    <w:p w14:paraId="19FBBF8A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И черный саксофон преобразил стихи.</w:t>
      </w:r>
    </w:p>
    <w:p w14:paraId="69EFC462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Но вот, в Лютецию, где от лиловой краски</w:t>
      </w:r>
    </w:p>
    <w:p w14:paraId="2E4DC6BC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Измученным глазам уже раскрыться лень.</w:t>
      </w:r>
    </w:p>
    <w:p w14:paraId="78CDD9AF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Вы белым Ангелом слетели, Ярославским,</w:t>
      </w:r>
    </w:p>
    <w:p w14:paraId="0C25020B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Золотокудрый и голубоглазый день.</w:t>
      </w:r>
    </w:p>
    <w:p w14:paraId="02CC1007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Напор зеленых льдов и светлых облак ризы,</w:t>
      </w:r>
    </w:p>
    <w:p w14:paraId="698FA093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Все сразу вспомнилось в бесснежной толкотне.</w:t>
      </w:r>
    </w:p>
    <w:p w14:paraId="461024E9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Давайте говорить о нашем Парадизе,</w:t>
      </w:r>
    </w:p>
    <w:p w14:paraId="7464D2A3" w14:textId="77777777" w:rsidR="00E151AE" w:rsidRPr="00244012" w:rsidRDefault="00E151AE" w:rsidP="006D5F96">
      <w:pPr>
        <w:pStyle w:val="FootNote"/>
        <w:spacing w:after="60"/>
        <w:ind w:left="284" w:firstLine="0"/>
        <w:rPr>
          <w:rFonts w:ascii="Calibri" w:hAnsi="Calibri" w:cs="Calibri"/>
        </w:rPr>
      </w:pPr>
      <w:r w:rsidRPr="00244012">
        <w:rPr>
          <w:rFonts w:ascii="Calibri" w:hAnsi="Calibri" w:cs="Calibri"/>
        </w:rPr>
        <w:t>Где было сладко вам, где было сладко мне.</w:t>
      </w:r>
    </w:p>
    <w:p w14:paraId="5AF1A8CE" w14:textId="77777777" w:rsidR="00E151AE" w:rsidRDefault="00E151AE" w:rsidP="00E151AE">
      <w:pPr>
        <w:pStyle w:val="FootNote"/>
        <w:spacing w:after="60"/>
        <w:ind w:firstLine="0"/>
      </w:pPr>
      <w:r w:rsidRPr="00244012">
        <w:rPr>
          <w:rFonts w:ascii="Calibri" w:hAnsi="Calibri" w:cs="Calibri"/>
        </w:rPr>
        <w:t>(Декабрь 1925)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055" w14:textId="77777777" w:rsidR="00B74588" w:rsidRDefault="00B745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D8E7" w14:textId="7F2155D2" w:rsidR="00B74588" w:rsidRPr="006D5F96" w:rsidRDefault="00B74588" w:rsidP="00B74588">
    <w:pPr>
      <w:pStyle w:val="Header"/>
      <w:rPr>
        <w:rFonts w:ascii="Arial" w:hAnsi="Arial" w:cs="Arial"/>
        <w:color w:val="999999"/>
        <w:sz w:val="20"/>
        <w:lang w:val="ru-RU"/>
      </w:rPr>
    </w:pPr>
    <w:r w:rsidRPr="006D5F96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74588">
      <w:rPr>
        <w:rFonts w:ascii="Arial" w:hAnsi="Arial" w:cs="Arial"/>
        <w:color w:val="999999"/>
        <w:sz w:val="20"/>
      </w:rPr>
      <w:t>http</w:t>
    </w:r>
    <w:r w:rsidRPr="006D5F96">
      <w:rPr>
        <w:rFonts w:ascii="Arial" w:hAnsi="Arial" w:cs="Arial"/>
        <w:color w:val="999999"/>
        <w:sz w:val="20"/>
        <w:lang w:val="ru-RU"/>
      </w:rPr>
      <w:t>://</w:t>
    </w:r>
    <w:r w:rsidRPr="00B74588">
      <w:rPr>
        <w:rFonts w:ascii="Arial" w:hAnsi="Arial" w:cs="Arial"/>
        <w:color w:val="999999"/>
        <w:sz w:val="20"/>
      </w:rPr>
      <w:t>artefact</w:t>
    </w:r>
    <w:r w:rsidRPr="006D5F96">
      <w:rPr>
        <w:rFonts w:ascii="Arial" w:hAnsi="Arial" w:cs="Arial"/>
        <w:color w:val="999999"/>
        <w:sz w:val="20"/>
        <w:lang w:val="ru-RU"/>
      </w:rPr>
      <w:t>.</w:t>
    </w:r>
    <w:r w:rsidRPr="00B74588">
      <w:rPr>
        <w:rFonts w:ascii="Arial" w:hAnsi="Arial" w:cs="Arial"/>
        <w:color w:val="999999"/>
        <w:sz w:val="20"/>
      </w:rPr>
      <w:t>lib</w:t>
    </w:r>
    <w:r w:rsidRPr="006D5F96">
      <w:rPr>
        <w:rFonts w:ascii="Arial" w:hAnsi="Arial" w:cs="Arial"/>
        <w:color w:val="999999"/>
        <w:sz w:val="20"/>
        <w:lang w:val="ru-RU"/>
      </w:rPr>
      <w:t>.</w:t>
    </w:r>
    <w:r w:rsidRPr="00B74588">
      <w:rPr>
        <w:rFonts w:ascii="Arial" w:hAnsi="Arial" w:cs="Arial"/>
        <w:color w:val="999999"/>
        <w:sz w:val="20"/>
      </w:rPr>
      <w:t>ru</w:t>
    </w:r>
    <w:r w:rsidRPr="006D5F96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639DD" w14:textId="77777777" w:rsidR="00B74588" w:rsidRDefault="00B74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3EB5"/>
    <w:rsid w:val="0029639D"/>
    <w:rsid w:val="002E059A"/>
    <w:rsid w:val="00326F90"/>
    <w:rsid w:val="0043238C"/>
    <w:rsid w:val="006D5F96"/>
    <w:rsid w:val="00AA1D8D"/>
    <w:rsid w:val="00B47730"/>
    <w:rsid w:val="00B74588"/>
    <w:rsid w:val="00CB0664"/>
    <w:rsid w:val="00DC189D"/>
    <w:rsid w:val="00E151A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62F763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tanza">
    <w:name w:val="Stanza"/>
    <w:next w:val="Normal"/>
    <w:uiPriority w:val="99"/>
    <w:rsid w:val="00E151AE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151A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7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Дом на песке_x0002_</vt:lpstr>
    </vt:vector>
  </TitlesOfParts>
  <Manager>Andrey Piskunov</Manager>
  <Company>Библиотека «Артефакт»</Company>
  <LinksUpToDate>false</LinksUpToDate>
  <CharactersWithSpaces>18563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 на песке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2025-12-08T04:40:00Z</dcterms:modified>
  <cp:category/>
</cp:coreProperties>
</file>